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51" w:rsidRPr="009F596E" w:rsidRDefault="004279EC" w:rsidP="009F596E">
      <w:pPr>
        <w:pStyle w:val="1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lang w:val="ru-RU"/>
        </w:rPr>
        <w:t>План демонстрации веб-приложения для изучения балкарского языка</w:t>
      </w:r>
    </w:p>
    <w:p w:rsidR="00911951" w:rsidRPr="009F596E" w:rsidRDefault="004279EC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 Вступительное слово</w:t>
      </w:r>
    </w:p>
    <w:p w:rsidR="00911951" w:rsidRPr="009F596E" w:rsidRDefault="004279EC" w:rsidP="009F596E">
      <w:pPr>
        <w:pStyle w:val="a0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Представление цели разработки — создание веб-приложения для изучения балкарского языка.</w:t>
      </w:r>
    </w:p>
    <w:p w:rsidR="00911951" w:rsidRPr="009F596E" w:rsidRDefault="004279EC" w:rsidP="009F596E">
      <w:pPr>
        <w:pStyle w:val="a0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Обоснование актуальности: отсутствие цифровых образовательных ресурсов для 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малых языков и необходимость их поддержки.</w:t>
      </w:r>
    </w:p>
    <w:p w:rsidR="00911951" w:rsidRPr="009F596E" w:rsidRDefault="004279EC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 Архитектура приложения</w:t>
      </w:r>
    </w:p>
    <w:p w:rsidR="00911951" w:rsidRPr="009F596E" w:rsidRDefault="004279EC" w:rsidP="009F596E">
      <w:pPr>
        <w:pStyle w:val="a0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Краткое описание используемого стека технологий: 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>Python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>Django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>PostgreSQL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>Bootstrap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911951" w:rsidRPr="009F596E" w:rsidRDefault="004279EC" w:rsidP="009F596E">
      <w:pPr>
        <w:pStyle w:val="a0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Обоснование выбора клиент–серверной архитектуры.</w:t>
      </w:r>
    </w:p>
    <w:p w:rsidR="00911951" w:rsidRPr="009F596E" w:rsidRDefault="004279EC" w:rsidP="009F596E">
      <w:pPr>
        <w:pStyle w:val="a0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Упоминание о безопасности, масштабируемости 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 адаптивности системы.</w:t>
      </w:r>
    </w:p>
    <w:p w:rsidR="00911951" w:rsidRPr="009F596E" w:rsidRDefault="004279EC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3. Демонстрация пользовательского интерфейса</w:t>
      </w:r>
    </w:p>
    <w:p w:rsidR="00911951" w:rsidRPr="009F596E" w:rsidRDefault="004279EC" w:rsidP="009F596E">
      <w:pPr>
        <w:pStyle w:val="a0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Главная страница: структура, меню, описание платформы.</w:t>
      </w:r>
    </w:p>
    <w:p w:rsidR="00911951" w:rsidRPr="009F596E" w:rsidRDefault="004279EC" w:rsidP="009F596E">
      <w:pPr>
        <w:pStyle w:val="a0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Регистрация и авторизация: процесс создания аккаунта и входа.</w:t>
      </w:r>
    </w:p>
    <w:p w:rsidR="00911951" w:rsidRPr="009F596E" w:rsidRDefault="004279EC" w:rsidP="009F596E">
      <w:pPr>
        <w:pStyle w:val="a0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Раздел с уроками: просмотр тем, структура одного урока, встроенн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ые материалы (текст, аудио, визуальные элементы).</w:t>
      </w:r>
    </w:p>
    <w:p w:rsidR="00911951" w:rsidRPr="009F596E" w:rsidRDefault="004279EC" w:rsidP="009F596E">
      <w:pPr>
        <w:pStyle w:val="a0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Раздел с заданиями: выполнение интерактивных упражнений по изученному материалу.</w:t>
      </w:r>
    </w:p>
    <w:p w:rsidR="00911951" w:rsidRPr="009F596E" w:rsidRDefault="004279EC" w:rsidP="009F596E">
      <w:pPr>
        <w:pStyle w:val="a0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Личный кабинет: отображение прогресса, повторное прохождение уроков.</w:t>
      </w:r>
    </w:p>
    <w:p w:rsidR="00911951" w:rsidRPr="009F596E" w:rsidRDefault="004279EC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4. Административный интерфейс (при наличии)</w:t>
      </w:r>
    </w:p>
    <w:p w:rsidR="00911951" w:rsidRPr="009F596E" w:rsidRDefault="004279EC" w:rsidP="009F596E">
      <w:pPr>
        <w:pStyle w:val="a0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Добавл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ение и редактирование контента: уроков, заданий, материалов.</w:t>
      </w:r>
    </w:p>
    <w:p w:rsidR="00911951" w:rsidRPr="009F596E" w:rsidRDefault="004279EC" w:rsidP="009F596E">
      <w:pPr>
        <w:pStyle w:val="a0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Управление пользователями и просмотр статистики.</w:t>
      </w:r>
    </w:p>
    <w:p w:rsidR="00911951" w:rsidRPr="009F596E" w:rsidRDefault="004279EC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5. Адаптивность</w:t>
      </w:r>
    </w:p>
    <w:p w:rsidR="009F596E" w:rsidRDefault="004279EC" w:rsidP="009F596E">
      <w:pPr>
        <w:pStyle w:val="a0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Демонстрация корректной работы интерфейса на разных устройствах и в разных разрешениях экрана.</w:t>
      </w:r>
    </w:p>
    <w:p w:rsidR="00911951" w:rsidRPr="009F596E" w:rsidRDefault="004279EC" w:rsidP="009F596E">
      <w:pPr>
        <w:pStyle w:val="a0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Обоснование выбора 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>Bootstrap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обеспечения доступности.</w:t>
      </w:r>
    </w:p>
    <w:p w:rsidR="00911951" w:rsidRPr="009F596E" w:rsidRDefault="004279EC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>6. Заключение</w:t>
      </w:r>
    </w:p>
    <w:p w:rsidR="00911951" w:rsidRPr="009F596E" w:rsidRDefault="004279EC" w:rsidP="009F596E">
      <w:pPr>
        <w:pStyle w:val="a0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proofErr w:type="spellStart"/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>Перечисление</w:t>
      </w:r>
      <w:proofErr w:type="spellEnd"/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>реализованного</w:t>
      </w:r>
      <w:proofErr w:type="spellEnd"/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>функционала</w:t>
      </w:r>
      <w:proofErr w:type="spellEnd"/>
      <w:r w:rsidRPr="009F59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1951" w:rsidRPr="009F596E" w:rsidRDefault="004279EC" w:rsidP="009F596E">
      <w:pPr>
        <w:pStyle w:val="a0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Краткое изложение планов по развитию проекта: расширение контента, подключение новых языков, интеграция с образовательными платформами.</w:t>
      </w:r>
    </w:p>
    <w:p w:rsidR="00911951" w:rsidRPr="009F596E" w:rsidRDefault="004279EC" w:rsidP="009F596E">
      <w:pPr>
        <w:pStyle w:val="a0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Подчёркивание практической зна</w:t>
      </w:r>
      <w:r w:rsidRPr="009F596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чимости приложения для поддержки балкарского языка.</w:t>
      </w:r>
      <w:bookmarkEnd w:id="0"/>
    </w:p>
    <w:sectPr w:rsidR="00911951" w:rsidRPr="009F596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C139E5"/>
    <w:multiLevelType w:val="hybridMultilevel"/>
    <w:tmpl w:val="AE3C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F75C1"/>
    <w:multiLevelType w:val="hybridMultilevel"/>
    <w:tmpl w:val="58566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41811"/>
    <w:multiLevelType w:val="hybridMultilevel"/>
    <w:tmpl w:val="D3423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82F33"/>
    <w:multiLevelType w:val="hybridMultilevel"/>
    <w:tmpl w:val="EEDAB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C45C9"/>
    <w:multiLevelType w:val="hybridMultilevel"/>
    <w:tmpl w:val="E1D68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21EFA"/>
    <w:multiLevelType w:val="hybridMultilevel"/>
    <w:tmpl w:val="31562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3"/>
  </w:num>
  <w:num w:numId="12">
    <w:abstractNumId w:val="10"/>
  </w:num>
  <w:num w:numId="13">
    <w:abstractNumId w:val="11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279EC"/>
    <w:rsid w:val="00911951"/>
    <w:rsid w:val="009F596E"/>
    <w:rsid w:val="00AA1D8D"/>
    <w:rsid w:val="00B47730"/>
    <w:rsid w:val="00C1130F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F288AA"/>
  <w14:defaultImageDpi w14:val="300"/>
  <w15:docId w15:val="{D4554E69-BE6D-463A-8FB9-FC85DE2F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9BCB31-B59E-4524-AD76-56A87AF8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2025-05-24T22:11:00Z</dcterms:created>
  <dcterms:modified xsi:type="dcterms:W3CDTF">2025-05-24T22:11:00Z</dcterms:modified>
  <cp:category/>
</cp:coreProperties>
</file>