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D83FDE" w:rsidRDefault="00160D9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0398C3A4" wp14:editId="16962C5E">
            <wp:simplePos x="0" y="0"/>
            <wp:positionH relativeFrom="column">
              <wp:posOffset>-457199</wp:posOffset>
            </wp:positionH>
            <wp:positionV relativeFrom="paragraph">
              <wp:posOffset>-9524</wp:posOffset>
            </wp:positionV>
            <wp:extent cx="914400" cy="923925"/>
            <wp:effectExtent l="0" t="0" r="0" b="0"/>
            <wp:wrapSquare wrapText="bothSides" distT="0" distB="0" distL="114300" distR="114300"/>
            <wp:docPr id="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239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0000002" w14:textId="77777777" w:rsidR="00D83FDE" w:rsidRDefault="00160D9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14:paraId="00000003" w14:textId="77777777" w:rsidR="00D83FDE" w:rsidRDefault="00160D96">
      <w:pPr>
        <w:spacing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ФЕДЕРАЛЬНОЕ ГОСУДАРСТВЕННОЕ БЮДЖЕТНОЕ ОБРАЗОВАТЕЛЬНОЕ УЧРЕЖДЕНИЕ ВЫСШЕГО ОБРАЗОВАНИЯ </w:t>
      </w:r>
    </w:p>
    <w:p w14:paraId="00000004" w14:textId="4C2CE9A1" w:rsidR="00D83FDE" w:rsidRDefault="00160D96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«РОССИЙСКИЙ ГОСУДАРСТВЕННЫЙ ПЕДАГОГИЧЕСКИЙ УНИВЕРСИТЕТ</w:t>
      </w:r>
      <w:r w:rsidR="00A36ED8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им.</w:t>
      </w:r>
      <w:r w:rsidR="00A36ED8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</w:rPr>
        <w:t>А.</w:t>
      </w:r>
      <w:r w:rsidR="00A36ED8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</w:rPr>
        <w:t>И. ГЕРЦЕНА»</w:t>
      </w:r>
    </w:p>
    <w:p w14:paraId="00000005" w14:textId="77777777" w:rsidR="00D83FDE" w:rsidRDefault="00D83FDE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00000006" w14:textId="77777777" w:rsidR="00D83FDE" w:rsidRDefault="00160D96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 wp14:anchorId="1A30D80F" wp14:editId="5EDD7CFB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6362700" cy="12700"/>
                <wp:effectExtent l="0" t="0" r="0" b="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6362700" cy="12700"/>
                <wp:effectExtent b="0" l="0" r="0" t="0"/>
                <wp:wrapNone/>
                <wp:docPr id="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0000007" w14:textId="77777777" w:rsidR="00D83FDE" w:rsidRDefault="00160D96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/>
          <w:b/>
          <w:sz w:val="20"/>
          <w:szCs w:val="20"/>
        </w:rPr>
        <w:t>ИНСТИТУТ ИНФОРМАЦИОННЫХ ТЕХНОЛОГИЙ И ТЕХНОЛОГИЧЕСКОГО ОБРАЗОВАНИЯ</w:t>
      </w:r>
    </w:p>
    <w:p w14:paraId="00000008" w14:textId="77777777" w:rsidR="00D83FDE" w:rsidRDefault="00160D96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00000009" w14:textId="77777777" w:rsidR="00D83FDE" w:rsidRDefault="00D83FDE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0000000A" w14:textId="77777777" w:rsidR="00D83FDE" w:rsidRDefault="00D83FDE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14:paraId="0000000B" w14:textId="77777777" w:rsidR="00D83FDE" w:rsidRDefault="00D83FDE"/>
    <w:p w14:paraId="0000000C" w14:textId="77777777" w:rsidR="00D83FDE" w:rsidRDefault="00D83FDE"/>
    <w:p w14:paraId="0000000D" w14:textId="77777777" w:rsidR="00D83FDE" w:rsidRDefault="00160D96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  <w:r>
        <w:rPr>
          <w:rFonts w:ascii="Times New Roman" w:eastAsia="Times New Roman" w:hAnsi="Times New Roman"/>
          <w:sz w:val="26"/>
          <w:szCs w:val="26"/>
        </w:rPr>
        <w:br/>
        <w:t xml:space="preserve">О ПРОХОЖДЕНИИ ПРОИЗВОДСТВЕННОЙ </w:t>
      </w:r>
      <w:r>
        <w:rPr>
          <w:rFonts w:ascii="Times New Roman" w:eastAsia="Times New Roman" w:hAnsi="Times New Roman"/>
          <w:sz w:val="26"/>
          <w:szCs w:val="26"/>
        </w:rPr>
        <w:br/>
        <w:t xml:space="preserve">(ПРЕДДИПЛОМНОЙ) ПРАКТИКИ </w:t>
      </w:r>
      <w:r>
        <w:rPr>
          <w:rFonts w:ascii="Times New Roman" w:eastAsia="Times New Roman" w:hAnsi="Times New Roman"/>
          <w:sz w:val="26"/>
          <w:szCs w:val="26"/>
        </w:rPr>
        <w:br/>
      </w:r>
    </w:p>
    <w:p w14:paraId="0000000E" w14:textId="77777777" w:rsidR="00D83FDE" w:rsidRDefault="00D83FDE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0000000F" w14:textId="773972F7" w:rsidR="00D83FDE" w:rsidRDefault="00160D96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</w:t>
      </w:r>
      <w:r w:rsidR="00A80307">
        <w:rPr>
          <w:rFonts w:ascii="Times New Roman" w:eastAsia="Times New Roman" w:hAnsi="Times New Roman"/>
          <w:sz w:val="26"/>
          <w:szCs w:val="26"/>
        </w:rPr>
        <w:t>«</w:t>
      </w:r>
      <w:r>
        <w:rPr>
          <w:rFonts w:ascii="Times New Roman" w:eastAsia="Times New Roman" w:hAnsi="Times New Roman"/>
          <w:sz w:val="26"/>
          <w:szCs w:val="26"/>
        </w:rPr>
        <w:t>09.03.01 – Информатика и вычислительная техника</w:t>
      </w:r>
      <w:r w:rsidR="00A80307">
        <w:rPr>
          <w:rFonts w:ascii="Times New Roman" w:eastAsia="Times New Roman" w:hAnsi="Times New Roman"/>
          <w:sz w:val="26"/>
          <w:szCs w:val="26"/>
        </w:rPr>
        <w:t>»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</w:p>
    <w:p w14:paraId="00000010" w14:textId="00FC7D5A" w:rsidR="00D83FDE" w:rsidRDefault="00160D96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(профиль: </w:t>
      </w:r>
      <w:r w:rsidR="00A80307">
        <w:rPr>
          <w:rFonts w:ascii="Times New Roman" w:eastAsia="Times New Roman" w:hAnsi="Times New Roman"/>
          <w:sz w:val="26"/>
          <w:szCs w:val="26"/>
        </w:rPr>
        <w:t>«</w:t>
      </w:r>
      <w:r>
        <w:rPr>
          <w:rFonts w:ascii="Times New Roman" w:eastAsia="Times New Roman" w:hAnsi="Times New Roman"/>
          <w:sz w:val="26"/>
          <w:szCs w:val="26"/>
        </w:rPr>
        <w:t>Технологии разработки программного обеспечения</w:t>
      </w:r>
      <w:r w:rsidR="00A80307">
        <w:rPr>
          <w:rFonts w:ascii="Times New Roman" w:eastAsia="Times New Roman" w:hAnsi="Times New Roman"/>
          <w:sz w:val="26"/>
          <w:szCs w:val="26"/>
        </w:rPr>
        <w:t>»</w:t>
      </w:r>
      <w:r>
        <w:rPr>
          <w:rFonts w:ascii="Times New Roman" w:eastAsia="Times New Roman" w:hAnsi="Times New Roman"/>
          <w:sz w:val="26"/>
          <w:szCs w:val="26"/>
        </w:rPr>
        <w:t>)</w:t>
      </w:r>
    </w:p>
    <w:p w14:paraId="00000011" w14:textId="77777777" w:rsidR="00D83FDE" w:rsidRDefault="00D83FDE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00000013" w14:textId="4DE29808" w:rsidR="00D83FDE" w:rsidRDefault="00160D96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Зав. кафедрой д.</w:t>
      </w:r>
      <w:r w:rsidR="00E30F10">
        <w:rPr>
          <w:rFonts w:ascii="Times New Roman" w:eastAsia="Times New Roman" w:hAnsi="Times New Roman"/>
          <w:sz w:val="26"/>
          <w:szCs w:val="26"/>
        </w:rPr>
        <w:t> </w:t>
      </w:r>
      <w:r>
        <w:rPr>
          <w:rFonts w:ascii="Times New Roman" w:eastAsia="Times New Roman" w:hAnsi="Times New Roman"/>
          <w:sz w:val="26"/>
          <w:szCs w:val="26"/>
        </w:rPr>
        <w:t>п.</w:t>
      </w:r>
      <w:r w:rsidR="00E30F10">
        <w:rPr>
          <w:rFonts w:ascii="Times New Roman" w:eastAsia="Times New Roman" w:hAnsi="Times New Roman"/>
          <w:sz w:val="26"/>
          <w:szCs w:val="26"/>
        </w:rPr>
        <w:t> </w:t>
      </w:r>
      <w:r>
        <w:rPr>
          <w:rFonts w:ascii="Times New Roman" w:eastAsia="Times New Roman" w:hAnsi="Times New Roman"/>
          <w:sz w:val="26"/>
          <w:szCs w:val="26"/>
        </w:rPr>
        <w:t>н., проф.</w:t>
      </w:r>
    </w:p>
    <w:p w14:paraId="00000014" w14:textId="77777777" w:rsidR="00D83FDE" w:rsidRDefault="00D83FDE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0000015" w14:textId="77777777" w:rsidR="00D83FDE" w:rsidRDefault="00160D96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00000016" w14:textId="5FB13399" w:rsidR="00D83FDE" w:rsidRDefault="00160D96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</w:t>
      </w:r>
      <w:r w:rsidR="00E30F10">
        <w:rPr>
          <w:rFonts w:ascii="Times New Roman" w:eastAsia="Times New Roman" w:hAnsi="Times New Roman"/>
        </w:rPr>
        <w:t> </w:t>
      </w:r>
      <w:r>
        <w:rPr>
          <w:rFonts w:ascii="Times New Roman" w:eastAsia="Times New Roman" w:hAnsi="Times New Roman"/>
        </w:rPr>
        <w:t>З.)</w:t>
      </w:r>
    </w:p>
    <w:p w14:paraId="00000017" w14:textId="77777777" w:rsidR="00D83FDE" w:rsidRDefault="00D83FDE">
      <w:pPr>
        <w:spacing w:after="0"/>
        <w:jc w:val="right"/>
        <w:rPr>
          <w:rFonts w:ascii="Times New Roman" w:eastAsia="Times New Roman" w:hAnsi="Times New Roman"/>
        </w:rPr>
      </w:pPr>
    </w:p>
    <w:p w14:paraId="00000018" w14:textId="401A2633" w:rsidR="00D83FDE" w:rsidRDefault="00160D96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Руководитель: </w:t>
      </w:r>
      <w:sdt>
        <w:sdtPr>
          <w:tag w:val="goog_rdk_0"/>
          <w:id w:val="-432826519"/>
          <w:showingPlcHdr/>
        </w:sdtPr>
        <w:sdtContent>
          <w:r w:rsidR="00AD29C5">
            <w:t xml:space="preserve">     </w:t>
          </w:r>
        </w:sdtContent>
      </w:sdt>
      <w:r>
        <w:rPr>
          <w:rFonts w:ascii="Times New Roman" w:eastAsia="Times New Roman" w:hAnsi="Times New Roman"/>
          <w:sz w:val="26"/>
          <w:szCs w:val="26"/>
        </w:rPr>
        <w:t>к.</w:t>
      </w:r>
      <w:r w:rsidR="00E30F10">
        <w:rPr>
          <w:rFonts w:ascii="Times New Roman" w:eastAsia="Times New Roman" w:hAnsi="Times New Roman"/>
          <w:sz w:val="26"/>
          <w:szCs w:val="26"/>
        </w:rPr>
        <w:t> </w:t>
      </w:r>
      <w:r>
        <w:rPr>
          <w:rFonts w:ascii="Times New Roman" w:eastAsia="Times New Roman" w:hAnsi="Times New Roman"/>
          <w:sz w:val="26"/>
          <w:szCs w:val="26"/>
        </w:rPr>
        <w:t>ф.-м.</w:t>
      </w:r>
      <w:r w:rsidR="00E30F10">
        <w:rPr>
          <w:rFonts w:ascii="Times New Roman" w:eastAsia="Times New Roman" w:hAnsi="Times New Roman"/>
          <w:sz w:val="26"/>
          <w:szCs w:val="26"/>
        </w:rPr>
        <w:t> </w:t>
      </w:r>
      <w:r>
        <w:rPr>
          <w:rFonts w:ascii="Times New Roman" w:eastAsia="Times New Roman" w:hAnsi="Times New Roman"/>
          <w:sz w:val="26"/>
          <w:szCs w:val="26"/>
        </w:rPr>
        <w:t xml:space="preserve">н., доцент кафедры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</w:p>
    <w:p w14:paraId="00000019" w14:textId="77777777" w:rsidR="00D83FDE" w:rsidRDefault="00D83FDE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000001A" w14:textId="77777777" w:rsidR="00D83FDE" w:rsidRDefault="00160D96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0000001B" w14:textId="576FD257" w:rsidR="00D83FDE" w:rsidRDefault="00160D96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sdt>
        <w:sdtPr>
          <w:tag w:val="goog_rdk_1"/>
          <w:id w:val="1784996512"/>
        </w:sdtPr>
        <w:sdtContent/>
      </w:sdt>
      <w:r w:rsidR="00D81B61">
        <w:rPr>
          <w:rFonts w:ascii="Times New Roman" w:eastAsia="Times New Roman" w:hAnsi="Times New Roman"/>
        </w:rPr>
        <w:t>Фамилия Имя Отчество</w:t>
      </w:r>
      <w:r>
        <w:rPr>
          <w:rFonts w:ascii="Times New Roman" w:eastAsia="Times New Roman" w:hAnsi="Times New Roman"/>
        </w:rPr>
        <w:t>)</w:t>
      </w:r>
    </w:p>
    <w:p w14:paraId="0000001C" w14:textId="77777777" w:rsidR="00D83FDE" w:rsidRDefault="00D83FDE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000001D" w14:textId="12917AB8" w:rsidR="00D83FDE" w:rsidRDefault="000000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sdt>
        <w:sdtPr>
          <w:tag w:val="goog_rdk_2"/>
          <w:id w:val="3325744"/>
          <w:showingPlcHdr/>
        </w:sdtPr>
        <w:sdtContent>
          <w:r w:rsidR="00B85A1B">
            <w:t xml:space="preserve">     </w:t>
          </w:r>
        </w:sdtContent>
      </w:sdt>
      <w:r w:rsidR="00160D96">
        <w:rPr>
          <w:rFonts w:ascii="Times New Roman" w:eastAsia="Times New Roman" w:hAnsi="Times New Roman"/>
          <w:sz w:val="26"/>
          <w:szCs w:val="26"/>
        </w:rPr>
        <w:t>Студент 4 курса</w:t>
      </w:r>
    </w:p>
    <w:p w14:paraId="0000001E" w14:textId="77777777" w:rsidR="00D83FDE" w:rsidRDefault="00D83FDE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000001F" w14:textId="77777777" w:rsidR="00D83FDE" w:rsidRDefault="00160D96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00000020" w14:textId="013DDD5B" w:rsidR="00D83FDE" w:rsidRDefault="00160D96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D81B61">
        <w:rPr>
          <w:rFonts w:ascii="Times New Roman" w:eastAsia="Times New Roman" w:hAnsi="Times New Roman"/>
        </w:rPr>
        <w:t>Фамилия Имя Отчество</w:t>
      </w:r>
      <w:r>
        <w:rPr>
          <w:rFonts w:ascii="Times New Roman" w:eastAsia="Times New Roman" w:hAnsi="Times New Roman"/>
        </w:rPr>
        <w:t>)</w:t>
      </w:r>
    </w:p>
    <w:p w14:paraId="00000021" w14:textId="77777777" w:rsidR="00D83FDE" w:rsidRDefault="00D83FDE">
      <w:pPr>
        <w:rPr>
          <w:rFonts w:ascii="Times New Roman" w:eastAsia="Times New Roman" w:hAnsi="Times New Roman"/>
          <w:sz w:val="26"/>
          <w:szCs w:val="26"/>
        </w:rPr>
      </w:pPr>
    </w:p>
    <w:p w14:paraId="00000022" w14:textId="77777777" w:rsidR="00D83FDE" w:rsidRDefault="00160D96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00000023" w14:textId="661DD1D6" w:rsidR="00D83FDE" w:rsidRDefault="00160D96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20</w:t>
      </w:r>
      <w:r w:rsidR="00673196">
        <w:rPr>
          <w:rFonts w:ascii="Times New Roman" w:eastAsia="Times New Roman" w:hAnsi="Times New Roman"/>
          <w:sz w:val="26"/>
          <w:szCs w:val="26"/>
        </w:rPr>
        <w:t>2</w:t>
      </w:r>
      <w:r w:rsidR="00D81B61">
        <w:rPr>
          <w:rFonts w:ascii="Times New Roman" w:eastAsia="Times New Roman" w:hAnsi="Times New Roman"/>
          <w:sz w:val="26"/>
          <w:szCs w:val="26"/>
        </w:rPr>
        <w:t>5</w:t>
      </w:r>
    </w:p>
    <w:p w14:paraId="00000024" w14:textId="77777777" w:rsidR="00D83FDE" w:rsidRDefault="00160D96">
      <w:pPr>
        <w:pStyle w:val="1"/>
      </w:pPr>
      <w:r>
        <w:lastRenderedPageBreak/>
        <w:t>I. Инвариантная самостоятельная работа</w:t>
      </w:r>
    </w:p>
    <w:p w14:paraId="00000025" w14:textId="77777777" w:rsidR="00D83FDE" w:rsidRDefault="00160D96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Ссылка на GIT-репозиторий выполненных заданий: </w:t>
      </w:r>
    </w:p>
    <w:p w14:paraId="00000026" w14:textId="77777777" w:rsidR="00D83FDE" w:rsidRDefault="00D83FDE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14:paraId="00000027" w14:textId="75D6CCEC" w:rsidR="00D83FDE" w:rsidRDefault="00160D96">
      <w:pPr>
        <w:pStyle w:val="2"/>
      </w:pPr>
      <w:r>
        <w:t>Задание 1.1</w:t>
      </w:r>
    </w:p>
    <w:p w14:paraId="00000028" w14:textId="030D26BF" w:rsidR="00D83FDE" w:rsidRDefault="00A30D55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A30D55">
        <w:rPr>
          <w:rFonts w:ascii="Times New Roman" w:eastAsia="Times New Roman" w:hAnsi="Times New Roman"/>
          <w:sz w:val="24"/>
          <w:szCs w:val="24"/>
        </w:rPr>
        <w:t>Сформировать библиографию в соответствии с ГОСТ для выпускной квалификационной работы.</w:t>
      </w:r>
    </w:p>
    <w:p w14:paraId="00000029" w14:textId="77777777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43836ACA" w14:textId="7B3A76DD" w:rsidR="00BA0F7A" w:rsidRPr="00BA0F7A" w:rsidRDefault="00BA0F7A" w:rsidP="00BA0F7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A0F7A">
        <w:rPr>
          <w:rFonts w:ascii="Times New Roman" w:eastAsia="Times New Roman" w:hAnsi="Times New Roman"/>
          <w:sz w:val="24"/>
          <w:szCs w:val="24"/>
        </w:rPr>
        <w:t>Библиография (текстовый документ) (опубликовать в электронном портфолио, ссылка в отчете)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14:paraId="445C7B8F" w14:textId="1EF6379A" w:rsidR="00BA0F7A" w:rsidRDefault="00BA0F7A" w:rsidP="00BA0F7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A0F7A">
        <w:rPr>
          <w:rFonts w:ascii="Times New Roman" w:eastAsia="Times New Roman" w:hAnsi="Times New Roman"/>
          <w:sz w:val="24"/>
          <w:szCs w:val="24"/>
        </w:rPr>
        <w:t xml:space="preserve">Оформить согласно ГОСТу: </w:t>
      </w:r>
      <w:hyperlink r:id="rId11" w:history="1">
        <w:r w:rsidRPr="001669C2">
          <w:rPr>
            <w:rStyle w:val="a5"/>
            <w:rFonts w:ascii="Times New Roman" w:eastAsia="Times New Roman" w:hAnsi="Times New Roman"/>
            <w:sz w:val="24"/>
            <w:szCs w:val="24"/>
          </w:rPr>
          <w:t>http://kodaktor.ru/ref.pdf</w:t>
        </w:r>
      </w:hyperlink>
    </w:p>
    <w:p w14:paraId="0000002C" w14:textId="77777777" w:rsidR="00D83FDE" w:rsidRDefault="00160D96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>
        <w:rPr>
          <w:i/>
          <w:color w:val="000000"/>
        </w:rPr>
        <w:t>QR-код задания (на GIT-репозиторий):</w:t>
      </w:r>
      <w:r>
        <w:rPr>
          <w:color w:val="000000"/>
        </w:rPr>
        <w:br/>
      </w:r>
      <w:r>
        <w:rPr>
          <w:color w:val="000000"/>
        </w:rPr>
        <w:br/>
      </w:r>
    </w:p>
    <w:p w14:paraId="0000002D" w14:textId="789B3896" w:rsidR="00D83FDE" w:rsidRDefault="00160D96">
      <w:pPr>
        <w:pStyle w:val="2"/>
        <w:jc w:val="both"/>
      </w:pPr>
      <w:r>
        <w:t>Задание 1.2</w:t>
      </w:r>
    </w:p>
    <w:p w14:paraId="3EE9386A" w14:textId="77777777" w:rsidR="00160D96" w:rsidRDefault="00E41171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41171">
        <w:rPr>
          <w:rFonts w:ascii="Times New Roman" w:eastAsia="Times New Roman" w:hAnsi="Times New Roman"/>
          <w:sz w:val="24"/>
          <w:szCs w:val="24"/>
        </w:rPr>
        <w:t>Создать презентацию выступления на защите выпускной квалификационной работы</w:t>
      </w:r>
      <w:r w:rsidR="00160D96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2F" w14:textId="295F0FAD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3F25223B" w14:textId="10285672" w:rsidR="00CA555E" w:rsidRDefault="00CA555E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CA555E">
        <w:rPr>
          <w:rFonts w:ascii="Times New Roman" w:eastAsia="Times New Roman" w:hAnsi="Times New Roman"/>
          <w:sz w:val="24"/>
          <w:szCs w:val="24"/>
        </w:rPr>
        <w:t>Презентация (опубликовать в электронном портфолио, ссылка в отчете)</w:t>
      </w:r>
      <w:r w:rsidR="00160D96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31" w14:textId="3902E558" w:rsidR="00D83FDE" w:rsidRDefault="00160D96">
      <w:pPr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00000032" w14:textId="77777777" w:rsidR="00D83FDE" w:rsidRDefault="00D83FDE">
      <w:pPr>
        <w:jc w:val="both"/>
      </w:pPr>
    </w:p>
    <w:p w14:paraId="00000033" w14:textId="5D0A8B9F" w:rsidR="00D83FDE" w:rsidRDefault="00160D96">
      <w:pPr>
        <w:pStyle w:val="2"/>
        <w:jc w:val="both"/>
      </w:pPr>
      <w:r>
        <w:t>Задание 1.3</w:t>
      </w:r>
    </w:p>
    <w:p w14:paraId="2F1EDD21" w14:textId="448D670C" w:rsidR="00065403" w:rsidRDefault="0006540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65403">
        <w:rPr>
          <w:rFonts w:ascii="Times New Roman" w:eastAsia="Times New Roman" w:hAnsi="Times New Roman"/>
          <w:sz w:val="24"/>
          <w:szCs w:val="24"/>
        </w:rPr>
        <w:t xml:space="preserve">Оформить текст выпускной квалификационной работы </w:t>
      </w:r>
      <w:hyperlink r:id="rId12" w:history="1">
        <w:r w:rsidRPr="001669C2">
          <w:rPr>
            <w:rStyle w:val="a5"/>
            <w:rFonts w:ascii="Times New Roman" w:eastAsia="Times New Roman" w:hAnsi="Times New Roman"/>
            <w:sz w:val="24"/>
            <w:szCs w:val="24"/>
          </w:rPr>
          <w:t>https://kodaktor.ru/g/vkr</w:t>
        </w:r>
      </w:hyperlink>
      <w:r w:rsidR="00684F2A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35" w14:textId="147A33B8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5B382045" w14:textId="1CCC547D" w:rsidR="00065403" w:rsidRDefault="0006540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65403"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 (опубликовать в электронном портфолио, ссылка в отчете)</w:t>
      </w:r>
      <w:r w:rsidR="00684F2A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5253471E" w14:textId="77777777" w:rsidR="00065403" w:rsidRDefault="0006540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00000037" w14:textId="133AD03C" w:rsidR="00D83FDE" w:rsidRPr="00065403" w:rsidRDefault="00160D9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i/>
          <w:color w:val="000000"/>
        </w:rPr>
        <w:t>QR-код задания (на GIT-репозиторий):</w:t>
      </w:r>
    </w:p>
    <w:p w14:paraId="00000038" w14:textId="77777777" w:rsidR="00D83FDE" w:rsidRDefault="00D83FDE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00000039" w14:textId="77777777" w:rsidR="00D83FDE" w:rsidRDefault="00D83FDE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0000003A" w14:textId="77777777" w:rsidR="00D83FDE" w:rsidRDefault="00160D96">
      <w:pPr>
        <w:pStyle w:val="2"/>
        <w:jc w:val="both"/>
      </w:pPr>
      <w:r>
        <w:t>Задание 1.4</w:t>
      </w:r>
    </w:p>
    <w:p w14:paraId="0000003B" w14:textId="3399C186" w:rsidR="00D83FDE" w:rsidRDefault="00AD03AF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D03AF">
        <w:rPr>
          <w:rFonts w:ascii="Times New Roman" w:eastAsia="Times New Roman" w:hAnsi="Times New Roman"/>
          <w:sz w:val="24"/>
          <w:szCs w:val="24"/>
        </w:rPr>
        <w:t>Проверить текст выпускной квалификационной работы на стилистику с использованием программы например, используя ресурс http://do.esprezo.ru/text-improving</w:t>
      </w:r>
      <w:r w:rsidR="00FF1D54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3C" w14:textId="77777777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3D" w14:textId="05193884" w:rsidR="00D83FDE" w:rsidRDefault="003C2412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 w:rsidRPr="003C2412"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документ, содержащий результат проверки (опубликовать в электронном портфолио, ссылка в отчете)</w:t>
      </w:r>
      <w:r w:rsidR="00FF1D54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3E" w14:textId="77777777" w:rsidR="00D83FDE" w:rsidRDefault="00D83F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14:paraId="0000003F" w14:textId="77777777" w:rsidR="00D83FDE" w:rsidRDefault="00160D96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00000040" w14:textId="77777777" w:rsidR="00D83FDE" w:rsidRDefault="00D83F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41" w14:textId="77777777" w:rsidR="00D83FDE" w:rsidRDefault="00D83F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42" w14:textId="77777777" w:rsidR="00D83FDE" w:rsidRDefault="00160D96">
      <w:pPr>
        <w:pStyle w:val="2"/>
        <w:jc w:val="both"/>
      </w:pPr>
      <w:r>
        <w:t>Задание 1.5</w:t>
      </w:r>
    </w:p>
    <w:p w14:paraId="00000043" w14:textId="3AF20307" w:rsidR="00D83FDE" w:rsidRDefault="00EE0272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 w:rsidRPr="00EE0272">
        <w:rPr>
          <w:rFonts w:ascii="Times New Roman" w:eastAsia="Times New Roman" w:hAnsi="Times New Roman"/>
          <w:sz w:val="24"/>
          <w:szCs w:val="24"/>
        </w:rPr>
        <w:t>Проверить текст выпускной квалификационной работы на антиплагиат с использованием соответствующей информационной системы.</w:t>
      </w:r>
    </w:p>
    <w:p w14:paraId="00000044" w14:textId="77777777" w:rsidR="00D83FDE" w:rsidRDefault="00D83F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45" w14:textId="77777777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46" w14:textId="32E7E55F" w:rsidR="00D83FDE" w:rsidRDefault="00597EC3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 w:rsidRPr="00597EC3"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документ, содержащий результат проверки на antiplagiat.ru (опубликовать в электронном портфолио, ссылка в отчете)</w:t>
      </w:r>
      <w:r w:rsidR="006405EE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47" w14:textId="77777777" w:rsidR="00D83FDE" w:rsidRDefault="00D83F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14:paraId="00000048" w14:textId="77777777" w:rsidR="00D83FDE" w:rsidRDefault="00160D96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00000049" w14:textId="77777777" w:rsidR="00D83FDE" w:rsidRDefault="00D83F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4A" w14:textId="77777777" w:rsidR="00D83FDE" w:rsidRDefault="00D83F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4B" w14:textId="77777777" w:rsidR="00D83FDE" w:rsidRDefault="00160D96">
      <w:pPr>
        <w:pStyle w:val="2"/>
        <w:jc w:val="both"/>
      </w:pPr>
      <w:r>
        <w:t>Задание 1.6</w:t>
      </w:r>
    </w:p>
    <w:p w14:paraId="0000004C" w14:textId="02952D80" w:rsidR="00D83FDE" w:rsidRDefault="00586E0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86E0F">
        <w:rPr>
          <w:rFonts w:ascii="Times New Roman" w:eastAsia="Times New Roman" w:hAnsi="Times New Roman"/>
          <w:sz w:val="24"/>
          <w:szCs w:val="24"/>
        </w:rPr>
        <w:t>Подготовить тезисы доклада для выступления на предзащите выпускной квалификационной работы.</w:t>
      </w:r>
    </w:p>
    <w:p w14:paraId="0000004D" w14:textId="77777777" w:rsidR="00D83FDE" w:rsidRDefault="00D83F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4E" w14:textId="77777777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4F" w14:textId="0FA989A6" w:rsidR="00D83FDE" w:rsidRDefault="00BD3236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 w:rsidRPr="00BD3236">
        <w:rPr>
          <w:rFonts w:ascii="Times New Roman" w:eastAsia="Times New Roman" w:hAnsi="Times New Roman"/>
          <w:color w:val="000000"/>
          <w:sz w:val="24"/>
          <w:szCs w:val="24"/>
        </w:rPr>
        <w:t>Тезисы (текстовый документ) (опубликовать в электронном портфолио, ссылка в отчете)</w:t>
      </w:r>
      <w:r w:rsidR="006405EE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50" w14:textId="77777777" w:rsidR="00D83FDE" w:rsidRDefault="00D83FD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14:paraId="00000051" w14:textId="77777777" w:rsidR="00D83FDE" w:rsidRDefault="00160D96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00000052" w14:textId="77777777" w:rsidR="00D83FDE" w:rsidRDefault="00D83FDE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00000053" w14:textId="77777777" w:rsidR="00D83FDE" w:rsidRDefault="00D83FDE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00000082" w14:textId="09A70E44" w:rsidR="00D83FDE" w:rsidRDefault="00160D96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br w:type="page"/>
      </w:r>
    </w:p>
    <w:p w14:paraId="00000083" w14:textId="77777777" w:rsidR="00D83FDE" w:rsidRDefault="00160D96">
      <w:pPr>
        <w:pStyle w:val="1"/>
        <w:jc w:val="both"/>
      </w:pPr>
      <w:r>
        <w:t>II. Вариативная самостоятельная работа</w:t>
      </w:r>
    </w:p>
    <w:p w14:paraId="00000084" w14:textId="77777777" w:rsidR="00D83FDE" w:rsidRDefault="00160D96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(выбрать одно из заданий с одинаковыми номерами)</w:t>
      </w:r>
    </w:p>
    <w:p w14:paraId="00000085" w14:textId="77777777" w:rsidR="00D83FDE" w:rsidRDefault="00D83FDE">
      <w:pPr>
        <w:pStyle w:val="2"/>
        <w:jc w:val="both"/>
      </w:pPr>
    </w:p>
    <w:p w14:paraId="00000086" w14:textId="77777777" w:rsidR="00D83FDE" w:rsidRDefault="00160D96">
      <w:pPr>
        <w:pStyle w:val="2"/>
        <w:jc w:val="both"/>
      </w:pPr>
      <w:r>
        <w:t xml:space="preserve">Задание 2.1 </w:t>
      </w:r>
    </w:p>
    <w:p w14:paraId="00000087" w14:textId="738FDB35" w:rsidR="00D83FDE" w:rsidRDefault="00D66410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D66410">
        <w:rPr>
          <w:rFonts w:ascii="Times New Roman" w:eastAsia="Times New Roman" w:hAnsi="Times New Roman"/>
          <w:sz w:val="24"/>
          <w:szCs w:val="24"/>
        </w:rPr>
        <w:t xml:space="preserve">Создать </w:t>
      </w:r>
      <w:proofErr w:type="spellStart"/>
      <w:r w:rsidRPr="00D66410">
        <w:rPr>
          <w:rFonts w:ascii="Times New Roman" w:eastAsia="Times New Roman" w:hAnsi="Times New Roman"/>
          <w:sz w:val="24"/>
          <w:szCs w:val="24"/>
        </w:rPr>
        <w:t>скринкаст</w:t>
      </w:r>
      <w:proofErr w:type="spellEnd"/>
      <w:r w:rsidRPr="00D66410">
        <w:rPr>
          <w:rFonts w:ascii="Times New Roman" w:eastAsia="Times New Roman" w:hAnsi="Times New Roman"/>
          <w:sz w:val="24"/>
          <w:szCs w:val="24"/>
        </w:rPr>
        <w:t xml:space="preserve"> для защиты выпускной квалификационной работы.</w:t>
      </w:r>
    </w:p>
    <w:p w14:paraId="00000088" w14:textId="77777777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89" w14:textId="00020739" w:rsidR="00D83FDE" w:rsidRDefault="006F279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6F279F">
        <w:rPr>
          <w:rFonts w:ascii="Times New Roman" w:eastAsia="Times New Roman" w:hAnsi="Times New Roman"/>
          <w:sz w:val="24"/>
          <w:szCs w:val="24"/>
        </w:rPr>
        <w:t>Скринкаст</w:t>
      </w:r>
      <w:proofErr w:type="spellEnd"/>
      <w:r w:rsidRPr="006F279F">
        <w:rPr>
          <w:rFonts w:ascii="Times New Roman" w:eastAsia="Times New Roman" w:hAnsi="Times New Roman"/>
          <w:sz w:val="24"/>
          <w:szCs w:val="24"/>
        </w:rPr>
        <w:t xml:space="preserve"> (опубликовать в электронном портфолио, ссылка в отчете)</w:t>
      </w:r>
      <w:r w:rsidR="00335C05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8A" w14:textId="77777777" w:rsidR="00D83FDE" w:rsidRDefault="00160D96">
      <w:pPr>
        <w:spacing w:after="0" w:line="36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0000008B" w14:textId="77777777" w:rsidR="00D83FDE" w:rsidRDefault="00D83FDE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8C" w14:textId="77777777" w:rsidR="00D83FDE" w:rsidRDefault="00160D96">
      <w:pPr>
        <w:pStyle w:val="2"/>
        <w:jc w:val="both"/>
      </w:pPr>
      <w:r>
        <w:t xml:space="preserve">Задание 2.1 </w:t>
      </w:r>
    </w:p>
    <w:p w14:paraId="0000008D" w14:textId="7F3AE56D" w:rsidR="00D83FDE" w:rsidRDefault="00D858A3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D858A3">
        <w:rPr>
          <w:rFonts w:ascii="Times New Roman" w:eastAsia="Times New Roman" w:hAnsi="Times New Roman"/>
          <w:sz w:val="24"/>
          <w:szCs w:val="24"/>
        </w:rPr>
        <w:t>Подготовить разработанный программный продукт к демонстрации</w:t>
      </w:r>
      <w:r w:rsidR="00335C05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8E" w14:textId="77777777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8F" w14:textId="582F18C8" w:rsidR="00D83FDE" w:rsidRDefault="0020259B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0259B"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 с планом демонстрации (опубликовать в электронном портфолио, ссылка в отчете)</w:t>
      </w:r>
      <w:r w:rsidR="00335C05" w:rsidRPr="00D66410">
        <w:rPr>
          <w:rFonts w:ascii="Times New Roman" w:eastAsia="Times New Roman" w:hAnsi="Times New Roman"/>
          <w:sz w:val="24"/>
          <w:szCs w:val="24"/>
        </w:rPr>
        <w:t>.</w:t>
      </w:r>
    </w:p>
    <w:p w14:paraId="00000090" w14:textId="77777777" w:rsidR="00D83FDE" w:rsidRDefault="00160D96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00000091" w14:textId="77777777" w:rsidR="00D83FDE" w:rsidRDefault="00160D9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_____________________________________________________________________________</w:t>
      </w:r>
    </w:p>
    <w:p w14:paraId="00000092" w14:textId="77777777" w:rsidR="00D83FDE" w:rsidRDefault="00D83FD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00000093" w14:textId="77777777" w:rsidR="00D83FDE" w:rsidRDefault="00160D96">
      <w:pPr>
        <w:pStyle w:val="2"/>
        <w:jc w:val="both"/>
      </w:pPr>
      <w:r>
        <w:t xml:space="preserve">Задание 2.2 </w:t>
      </w:r>
    </w:p>
    <w:p w14:paraId="5D701F4B" w14:textId="77777777" w:rsidR="000D14D9" w:rsidRDefault="000D14D9" w:rsidP="000D14D9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B64933">
        <w:rPr>
          <w:rFonts w:ascii="Times New Roman" w:eastAsia="Times New Roman" w:hAnsi="Times New Roman"/>
          <w:sz w:val="24"/>
          <w:szCs w:val="24"/>
        </w:rPr>
        <w:t>Создать раздаточный материал для защиты выпускной квалификационной работы</w:t>
      </w:r>
    </w:p>
    <w:p w14:paraId="316D6D6B" w14:textId="77777777" w:rsidR="000D14D9" w:rsidRDefault="000D14D9" w:rsidP="000D14D9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4E0B6E4C" w14:textId="77777777" w:rsidR="000D14D9" w:rsidRDefault="000D14D9" w:rsidP="000D14D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24271">
        <w:rPr>
          <w:rFonts w:ascii="Times New Roman" w:eastAsia="Times New Roman" w:hAnsi="Times New Roman"/>
          <w:color w:val="000000"/>
          <w:sz w:val="24"/>
          <w:szCs w:val="24"/>
        </w:rPr>
        <w:t>Раздаточный материал (опубликовать в электронном портфолио, ссылка в отчете)</w:t>
      </w:r>
    </w:p>
    <w:p w14:paraId="00000097" w14:textId="77777777" w:rsidR="00D83FDE" w:rsidRDefault="00160D96">
      <w:pPr>
        <w:spacing w:after="0" w:line="36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00000098" w14:textId="77777777" w:rsidR="00D83FDE" w:rsidRDefault="00D83FDE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0000099" w14:textId="77777777" w:rsidR="00D83FDE" w:rsidRDefault="00160D96">
      <w:pPr>
        <w:pStyle w:val="2"/>
        <w:jc w:val="both"/>
      </w:pPr>
      <w:r>
        <w:t xml:space="preserve">Задание 2.2 </w:t>
      </w:r>
    </w:p>
    <w:p w14:paraId="0000009A" w14:textId="332B7406" w:rsidR="00D83FDE" w:rsidRDefault="00805117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805117">
        <w:rPr>
          <w:rFonts w:ascii="Times New Roman" w:eastAsia="Times New Roman" w:hAnsi="Times New Roman"/>
          <w:sz w:val="24"/>
          <w:szCs w:val="24"/>
        </w:rPr>
        <w:t>Обобщить результаты участия в научно-практических семинарах, конференциях, выставках и т.</w:t>
      </w:r>
      <w:r w:rsidR="005628BE">
        <w:rPr>
          <w:rFonts w:ascii="Times New Roman" w:eastAsia="Times New Roman" w:hAnsi="Times New Roman"/>
          <w:sz w:val="24"/>
          <w:szCs w:val="24"/>
        </w:rPr>
        <w:t xml:space="preserve"> </w:t>
      </w:r>
      <w:r w:rsidRPr="00805117">
        <w:rPr>
          <w:rFonts w:ascii="Times New Roman" w:eastAsia="Times New Roman" w:hAnsi="Times New Roman"/>
          <w:sz w:val="24"/>
          <w:szCs w:val="24"/>
        </w:rPr>
        <w:t>д. по теме выполняемой выпускной квалификационной работы.</w:t>
      </w:r>
    </w:p>
    <w:p w14:paraId="0000009B" w14:textId="77777777" w:rsidR="00D83FDE" w:rsidRDefault="00160D96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Форма отчетности</w:t>
      </w:r>
    </w:p>
    <w:p w14:paraId="0000009C" w14:textId="13259332" w:rsidR="00D83FDE" w:rsidRDefault="003E055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E0558"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 (опубликовать в электронном портфолио, ссылка в отчете)</w:t>
      </w:r>
    </w:p>
    <w:p w14:paraId="0000009D" w14:textId="77777777" w:rsidR="00D83FDE" w:rsidRDefault="00160D96">
      <w:pP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QR-код задания (на GIT-репозиторий):</w:t>
      </w:r>
    </w:p>
    <w:p w14:paraId="000000CF" w14:textId="233B7D49" w:rsidR="00D83FDE" w:rsidRDefault="00D83FDE">
      <w:pPr>
        <w:jc w:val="both"/>
      </w:pPr>
    </w:p>
    <w:p w14:paraId="3C4210BE" w14:textId="4D891DD7" w:rsidR="00496DB2" w:rsidRDefault="00496DB2">
      <w:pPr>
        <w:jc w:val="both"/>
      </w:pPr>
    </w:p>
    <w:p w14:paraId="204AB2A0" w14:textId="77777777" w:rsidR="00496DB2" w:rsidRDefault="00496DB2">
      <w:pPr>
        <w:jc w:val="both"/>
      </w:pPr>
    </w:p>
    <w:p w14:paraId="000000D0" w14:textId="77777777" w:rsidR="00D83FDE" w:rsidRDefault="00000000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sdt>
        <w:sdtPr>
          <w:tag w:val="goog_rdk_4"/>
          <w:id w:val="1063534745"/>
        </w:sdtPr>
        <w:sdtContent/>
      </w:sdt>
      <w:r w:rsidR="00160D96">
        <w:rPr>
          <w:rFonts w:ascii="Times New Roman" w:eastAsia="Times New Roman" w:hAnsi="Times New Roman"/>
          <w:sz w:val="24"/>
          <w:szCs w:val="24"/>
        </w:rPr>
        <w:t xml:space="preserve">Руководитель практики____________________________ </w:t>
      </w:r>
    </w:p>
    <w:p w14:paraId="000000D1" w14:textId="77777777" w:rsidR="00D83FDE" w:rsidRDefault="00160D96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           (подпись руководителя)</w:t>
      </w:r>
    </w:p>
    <w:p w14:paraId="000000D2" w14:textId="77777777" w:rsidR="00D83FDE" w:rsidRDefault="00D83FDE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</w:rPr>
      </w:pPr>
    </w:p>
    <w:p w14:paraId="000000D3" w14:textId="77777777" w:rsidR="00D83FDE" w:rsidRDefault="00160D96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Задание выполнил _____________________ </w:t>
      </w:r>
    </w:p>
    <w:p w14:paraId="000000D4" w14:textId="77777777" w:rsidR="00D83FDE" w:rsidRDefault="00160D96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>(подпись студента)</w:t>
      </w:r>
    </w:p>
    <w:sectPr w:rsidR="00D83FDE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FDE"/>
    <w:rsid w:val="00033348"/>
    <w:rsid w:val="00065403"/>
    <w:rsid w:val="00070643"/>
    <w:rsid w:val="000D14D9"/>
    <w:rsid w:val="000F167A"/>
    <w:rsid w:val="00160D96"/>
    <w:rsid w:val="0020259B"/>
    <w:rsid w:val="00242495"/>
    <w:rsid w:val="0031678D"/>
    <w:rsid w:val="00335C05"/>
    <w:rsid w:val="003713D2"/>
    <w:rsid w:val="00384160"/>
    <w:rsid w:val="0039379D"/>
    <w:rsid w:val="003C2412"/>
    <w:rsid w:val="003E0558"/>
    <w:rsid w:val="00407278"/>
    <w:rsid w:val="00491948"/>
    <w:rsid w:val="00496DB2"/>
    <w:rsid w:val="005628BE"/>
    <w:rsid w:val="00586E0F"/>
    <w:rsid w:val="00597EC3"/>
    <w:rsid w:val="006405EE"/>
    <w:rsid w:val="00673196"/>
    <w:rsid w:val="00684F2A"/>
    <w:rsid w:val="006F279F"/>
    <w:rsid w:val="007A6FCA"/>
    <w:rsid w:val="00805117"/>
    <w:rsid w:val="00A11ACA"/>
    <w:rsid w:val="00A24271"/>
    <w:rsid w:val="00A30D55"/>
    <w:rsid w:val="00A36ED8"/>
    <w:rsid w:val="00A61DF1"/>
    <w:rsid w:val="00A80307"/>
    <w:rsid w:val="00AD03AF"/>
    <w:rsid w:val="00AD29C5"/>
    <w:rsid w:val="00B45ED8"/>
    <w:rsid w:val="00B64933"/>
    <w:rsid w:val="00B85A1B"/>
    <w:rsid w:val="00BA0F7A"/>
    <w:rsid w:val="00BD3236"/>
    <w:rsid w:val="00CA555E"/>
    <w:rsid w:val="00CB5ECD"/>
    <w:rsid w:val="00D66410"/>
    <w:rsid w:val="00D81B61"/>
    <w:rsid w:val="00D83FDE"/>
    <w:rsid w:val="00D858A3"/>
    <w:rsid w:val="00E30F10"/>
    <w:rsid w:val="00E41171"/>
    <w:rsid w:val="00EE0272"/>
    <w:rsid w:val="00FA6595"/>
    <w:rsid w:val="00FF1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8F195"/>
  <w15:docId w15:val="{C35F160B-3679-634E-9260-082806147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ru-RU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c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86EF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8279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f3">
    <w:name w:val="Unresolved Mention"/>
    <w:basedOn w:val="a0"/>
    <w:uiPriority w:val="99"/>
    <w:semiHidden/>
    <w:unhideWhenUsed/>
    <w:rsid w:val="00BA0F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kodaktor.ru/g/vk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11" Type="http://schemas.openxmlformats.org/officeDocument/2006/relationships/hyperlink" Target="http://kodaktor.ru/ref.pdf" TargetMode="External"/><Relationship Id="rId5" Type="http://schemas.openxmlformats.org/officeDocument/2006/relationships/image" Target="media/image1.jpg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NWQQPRQCck7GDe+ACZtxwYc0Ug==">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Nikolai Zhukov</dc:creator>
  <cp:lastModifiedBy>Светлана Гончарова</cp:lastModifiedBy>
  <cp:revision>2</cp:revision>
  <dcterms:created xsi:type="dcterms:W3CDTF">2025-05-12T14:38:00Z</dcterms:created>
  <dcterms:modified xsi:type="dcterms:W3CDTF">2025-05-12T14:38:00Z</dcterms:modified>
</cp:coreProperties>
</file>